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Company Statement</w:t>
      </w:r>
    </w:p>
    <w:p>
      <w:r>
        <w:t>This is the official statement for tomorrow's newsletter.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Statement</dc:title>
  <dc:subject>Cleanse the ranks and remove all dissidents. Establish pure order.</dc:subject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